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86AF4" w14:textId="77777777" w:rsidR="00B35859" w:rsidRDefault="007C0C9A">
      <w:pPr>
        <w:pStyle w:val="Heading1"/>
      </w:pPr>
      <w:r>
        <w:t>Stark County, Ohio – Food Resources</w:t>
      </w:r>
    </w:p>
    <w:p w14:paraId="3D3BF685" w14:textId="77777777" w:rsidR="00B35859" w:rsidRPr="007C0C9A" w:rsidRDefault="007C0C9A" w:rsidP="007C0C9A">
      <w:pPr>
        <w:pStyle w:val="ListParagraph"/>
        <w:numPr>
          <w:ilvl w:val="0"/>
          <w:numId w:val="10"/>
        </w:numPr>
        <w:rPr>
          <w:b/>
          <w:bCs/>
        </w:rPr>
      </w:pPr>
      <w:r w:rsidRPr="007C0C9A">
        <w:rPr>
          <w:b/>
          <w:bCs/>
        </w:rPr>
        <w:t>Stark County Hunger Task Force – Emergency Food Pantry</w:t>
      </w:r>
    </w:p>
    <w:p w14:paraId="2F40746C" w14:textId="77777777" w:rsidR="007C0C9A" w:rsidRDefault="007C0C9A" w:rsidP="007C0C9A">
      <w:pPr>
        <w:pStyle w:val="ListParagraph"/>
        <w:numPr>
          <w:ilvl w:val="0"/>
          <w:numId w:val="22"/>
        </w:numPr>
      </w:pPr>
      <w:r>
        <w:t>Central organization supporting over 30 Stark County food pantries</w:t>
      </w:r>
    </w:p>
    <w:p w14:paraId="50653463" w14:textId="77777777" w:rsidR="007C0C9A" w:rsidRDefault="007C0C9A" w:rsidP="007C0C9A">
      <w:pPr>
        <w:pStyle w:val="ListParagraph"/>
        <w:numPr>
          <w:ilvl w:val="0"/>
          <w:numId w:val="22"/>
        </w:numPr>
      </w:pPr>
      <w:r>
        <w:t>Runs emergency pantry at Goodwill Community Campus</w:t>
      </w:r>
    </w:p>
    <w:p w14:paraId="4CF0CB62" w14:textId="77777777" w:rsidR="007C0C9A" w:rsidRDefault="007C0C9A" w:rsidP="007C0C9A">
      <w:pPr>
        <w:pStyle w:val="ListParagraph"/>
        <w:numPr>
          <w:ilvl w:val="1"/>
          <w:numId w:val="22"/>
        </w:numPr>
      </w:pPr>
      <w:r>
        <w:t>Hours: Mon 9:15a–2:35p; Tue 9:15a–3:35p; Wed 9:15a–3:35p; Thu 9:15a–2:35p; Fri 9:15a–1:35p</w:t>
      </w:r>
    </w:p>
    <w:p w14:paraId="64D6D5F6" w14:textId="77777777" w:rsidR="007C0C9A" w:rsidRDefault="007C0C9A" w:rsidP="007C0C9A">
      <w:pPr>
        <w:pStyle w:val="ListParagraph"/>
        <w:numPr>
          <w:ilvl w:val="1"/>
          <w:numId w:val="22"/>
        </w:numPr>
      </w:pPr>
      <w:r>
        <w:t>Address: 408 9th St SW, Canton, OH 44707</w:t>
      </w:r>
    </w:p>
    <w:p w14:paraId="2A12B33B" w14:textId="77777777" w:rsidR="007C0C9A" w:rsidRDefault="007C0C9A" w:rsidP="007C0C9A">
      <w:pPr>
        <w:pStyle w:val="ListParagraph"/>
        <w:numPr>
          <w:ilvl w:val="1"/>
          <w:numId w:val="22"/>
        </w:numPr>
      </w:pPr>
      <w:r>
        <w:t xml:space="preserve"> Phone: (330) 455-6667</w:t>
      </w:r>
    </w:p>
    <w:p w14:paraId="406D2B07" w14:textId="0C3D632F" w:rsidR="00B35859" w:rsidRDefault="007C0C9A" w:rsidP="007C0C9A">
      <w:pPr>
        <w:pStyle w:val="ListParagraph"/>
        <w:numPr>
          <w:ilvl w:val="1"/>
          <w:numId w:val="2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https://starkhunger.org</w:t>
        </w:r>
      </w:hyperlink>
      <w:r>
        <w:t xml:space="preserve">  </w:t>
      </w:r>
    </w:p>
    <w:p w14:paraId="1827AE24" w14:textId="77777777" w:rsidR="007C0C9A" w:rsidRDefault="007C0C9A" w:rsidP="007C0C9A">
      <w:pPr>
        <w:pStyle w:val="ListParagraph"/>
      </w:pPr>
    </w:p>
    <w:p w14:paraId="371875CC" w14:textId="77777777" w:rsidR="00B35859" w:rsidRDefault="007C0C9A" w:rsidP="007C0C9A">
      <w:pPr>
        <w:pStyle w:val="ListParagraph"/>
        <w:numPr>
          <w:ilvl w:val="0"/>
          <w:numId w:val="10"/>
        </w:numPr>
      </w:pPr>
      <w:r w:rsidRPr="007C0C9A">
        <w:rPr>
          <w:b/>
          <w:bCs/>
        </w:rPr>
        <w:t>Keith D. Monda Family Food Pantry &amp; Resource Center – Akron-Canton Regional Foodbank (Stark Campus)</w:t>
      </w:r>
    </w:p>
    <w:p w14:paraId="6AC8D61B" w14:textId="77777777" w:rsidR="007C0C9A" w:rsidRDefault="007C0C9A" w:rsidP="007C0C9A">
      <w:pPr>
        <w:pStyle w:val="ListParagraph"/>
        <w:numPr>
          <w:ilvl w:val="0"/>
          <w:numId w:val="20"/>
        </w:numPr>
      </w:pPr>
      <w:r>
        <w:t>Weekly grocery pickups for Stark County residents</w:t>
      </w:r>
    </w:p>
    <w:p w14:paraId="0AAFD8A0" w14:textId="77777777" w:rsidR="007C0C9A" w:rsidRDefault="007C0C9A" w:rsidP="007C0C9A">
      <w:pPr>
        <w:pStyle w:val="ListParagraph"/>
        <w:numPr>
          <w:ilvl w:val="1"/>
          <w:numId w:val="20"/>
        </w:numPr>
      </w:pPr>
      <w:r>
        <w:t>Hours: Mon, Wed, Fri 9:00 AM – 1:00 PM</w:t>
      </w:r>
    </w:p>
    <w:p w14:paraId="77C15DDD" w14:textId="77777777" w:rsidR="007C0C9A" w:rsidRDefault="007C0C9A" w:rsidP="007C0C9A">
      <w:pPr>
        <w:pStyle w:val="ListParagraph"/>
        <w:numPr>
          <w:ilvl w:val="1"/>
          <w:numId w:val="20"/>
        </w:numPr>
      </w:pPr>
      <w:r>
        <w:t>Address: 1365 Cherry Ave NE, Canton, OH 44714</w:t>
      </w:r>
    </w:p>
    <w:p w14:paraId="406BED2C" w14:textId="1BE693D0" w:rsidR="00B35859" w:rsidRDefault="007C0C9A" w:rsidP="007C0C9A">
      <w:pPr>
        <w:pStyle w:val="ListParagraph"/>
        <w:numPr>
          <w:ilvl w:val="1"/>
          <w:numId w:val="20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https://www.akroncantonfoodbank.org/foodbank-food-pantries</w:t>
        </w:r>
      </w:hyperlink>
      <w:r>
        <w:t xml:space="preserve"> </w:t>
      </w:r>
    </w:p>
    <w:p w14:paraId="38AE038C" w14:textId="77777777" w:rsidR="007C0C9A" w:rsidRDefault="007C0C9A" w:rsidP="007C0C9A">
      <w:pPr>
        <w:pStyle w:val="ListParagraph"/>
      </w:pPr>
    </w:p>
    <w:p w14:paraId="07769791" w14:textId="77777777" w:rsidR="00B35859" w:rsidRPr="007C0C9A" w:rsidRDefault="007C0C9A" w:rsidP="007C0C9A">
      <w:pPr>
        <w:pStyle w:val="ListParagraph"/>
        <w:numPr>
          <w:ilvl w:val="0"/>
          <w:numId w:val="10"/>
        </w:numPr>
        <w:rPr>
          <w:b/>
          <w:bCs/>
        </w:rPr>
      </w:pPr>
      <w:r w:rsidRPr="007C0C9A">
        <w:rPr>
          <w:b/>
          <w:bCs/>
        </w:rPr>
        <w:t>Food Pantries Directory – StarkHelpCentral</w:t>
      </w:r>
    </w:p>
    <w:p w14:paraId="3E920054" w14:textId="77777777" w:rsidR="007C0C9A" w:rsidRDefault="007C0C9A" w:rsidP="007C0C9A">
      <w:pPr>
        <w:pStyle w:val="ListParagraph"/>
        <w:numPr>
          <w:ilvl w:val="0"/>
          <w:numId w:val="18"/>
        </w:numPr>
      </w:pPr>
      <w:r>
        <w:t>Comprehensive listing of more than 30 food pantries across Stark County</w:t>
      </w:r>
    </w:p>
    <w:p w14:paraId="6BA13C56" w14:textId="1A580A5B" w:rsidR="00B35859" w:rsidRDefault="007C0C9A" w:rsidP="007C0C9A">
      <w:pPr>
        <w:pStyle w:val="ListParagraph"/>
        <w:numPr>
          <w:ilvl w:val="1"/>
          <w:numId w:val="18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https://www.starkhelpcentral.com/food-pantries</w:t>
        </w:r>
      </w:hyperlink>
      <w:r>
        <w:t xml:space="preserve"> </w:t>
      </w:r>
    </w:p>
    <w:p w14:paraId="2FE998E9" w14:textId="77777777" w:rsidR="007C0C9A" w:rsidRDefault="007C0C9A" w:rsidP="007C0C9A">
      <w:pPr>
        <w:pStyle w:val="ListParagraph"/>
      </w:pPr>
    </w:p>
    <w:p w14:paraId="2394A4F5" w14:textId="77777777" w:rsidR="00B35859" w:rsidRPr="007C0C9A" w:rsidRDefault="007C0C9A" w:rsidP="007C0C9A">
      <w:pPr>
        <w:pStyle w:val="ListParagraph"/>
        <w:numPr>
          <w:ilvl w:val="0"/>
          <w:numId w:val="10"/>
        </w:numPr>
        <w:rPr>
          <w:b/>
          <w:bCs/>
        </w:rPr>
      </w:pPr>
      <w:r w:rsidRPr="007C0C9A">
        <w:rPr>
          <w:b/>
          <w:bCs/>
        </w:rPr>
        <w:t>Lake Township F.I.S.H. Food Pantry</w:t>
      </w:r>
    </w:p>
    <w:p w14:paraId="2FFE45E6" w14:textId="77777777" w:rsidR="007C0C9A" w:rsidRDefault="007C0C9A" w:rsidP="007C0C9A">
      <w:pPr>
        <w:pStyle w:val="ListParagraph"/>
        <w:numPr>
          <w:ilvl w:val="0"/>
          <w:numId w:val="16"/>
        </w:numPr>
      </w:pPr>
      <w:r>
        <w:t>Provides pantry groceries for residents in need</w:t>
      </w:r>
    </w:p>
    <w:p w14:paraId="0E25F85B" w14:textId="77777777" w:rsidR="007C0C9A" w:rsidRDefault="007C0C9A" w:rsidP="007C0C9A">
      <w:pPr>
        <w:pStyle w:val="ListParagraph"/>
        <w:numPr>
          <w:ilvl w:val="1"/>
          <w:numId w:val="16"/>
        </w:numPr>
      </w:pPr>
      <w:r>
        <w:t>Hours: Tuesday 10–11 AM; Thursday 6–7 PM</w:t>
      </w:r>
    </w:p>
    <w:p w14:paraId="7E162EE7" w14:textId="77777777" w:rsidR="007C0C9A" w:rsidRDefault="007C0C9A" w:rsidP="007C0C9A">
      <w:pPr>
        <w:pStyle w:val="ListParagraph"/>
        <w:numPr>
          <w:ilvl w:val="1"/>
          <w:numId w:val="16"/>
        </w:numPr>
      </w:pPr>
      <w:r>
        <w:t>Address: 934 W Maple St, Hartville, OH 44632</w:t>
      </w:r>
    </w:p>
    <w:p w14:paraId="18890C45" w14:textId="7B8024F1" w:rsidR="00B35859" w:rsidRDefault="007C0C9A" w:rsidP="007C0C9A">
      <w:pPr>
        <w:pStyle w:val="ListParagraph"/>
        <w:numPr>
          <w:ilvl w:val="1"/>
          <w:numId w:val="16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https://www.laketownshipfish.org</w:t>
        </w:r>
      </w:hyperlink>
      <w:r>
        <w:t xml:space="preserve"> </w:t>
      </w:r>
    </w:p>
    <w:p w14:paraId="0BED4CD9" w14:textId="77777777" w:rsidR="007C0C9A" w:rsidRDefault="007C0C9A" w:rsidP="007C0C9A">
      <w:pPr>
        <w:pStyle w:val="ListParagraph"/>
      </w:pPr>
    </w:p>
    <w:p w14:paraId="5CA86E8F" w14:textId="77777777" w:rsidR="00B35859" w:rsidRPr="007C0C9A" w:rsidRDefault="007C0C9A" w:rsidP="007C0C9A">
      <w:pPr>
        <w:pStyle w:val="ListParagraph"/>
        <w:numPr>
          <w:ilvl w:val="0"/>
          <w:numId w:val="10"/>
        </w:numPr>
        <w:rPr>
          <w:b/>
          <w:bCs/>
        </w:rPr>
      </w:pPr>
      <w:r w:rsidRPr="007C0C9A">
        <w:rPr>
          <w:b/>
          <w:bCs/>
        </w:rPr>
        <w:t>North Canton Cares Pantry – The Summit Church</w:t>
      </w:r>
    </w:p>
    <w:p w14:paraId="015EF9D0" w14:textId="77777777" w:rsidR="007C0C9A" w:rsidRDefault="007C0C9A" w:rsidP="007C0C9A">
      <w:pPr>
        <w:pStyle w:val="ListParagraph"/>
        <w:numPr>
          <w:ilvl w:val="0"/>
          <w:numId w:val="14"/>
        </w:numPr>
      </w:pPr>
      <w:r>
        <w:t>Pantry open 2nd and 4th Mondays, 6:00 – 7:30 PM</w:t>
      </w:r>
    </w:p>
    <w:p w14:paraId="30663010" w14:textId="77777777" w:rsidR="007C0C9A" w:rsidRDefault="007C0C9A" w:rsidP="007C0C9A">
      <w:pPr>
        <w:pStyle w:val="ListParagraph"/>
        <w:numPr>
          <w:ilvl w:val="0"/>
          <w:numId w:val="14"/>
        </w:numPr>
      </w:pPr>
      <w:r>
        <w:t>Serves ZIP codes: 44721, 44720, 44718, 44709, 44685</w:t>
      </w:r>
    </w:p>
    <w:p w14:paraId="44A64655" w14:textId="6C0FACD4" w:rsidR="00B35859" w:rsidRDefault="007C0C9A" w:rsidP="007C0C9A">
      <w:pPr>
        <w:pStyle w:val="ListParagraph"/>
        <w:numPr>
          <w:ilvl w:val="1"/>
          <w:numId w:val="14"/>
        </w:numPr>
      </w:pPr>
      <w:r>
        <w:t xml:space="preserve">Website: </w:t>
      </w:r>
      <w:hyperlink r:id="rId10" w:history="1">
        <w:r w:rsidRPr="00D26965">
          <w:rPr>
            <w:rStyle w:val="Hyperlink"/>
          </w:rPr>
          <w:t>https://thesummit.life/food-pantry</w:t>
        </w:r>
      </w:hyperlink>
      <w:r>
        <w:t xml:space="preserve"> </w:t>
      </w:r>
    </w:p>
    <w:p w14:paraId="7176C10F" w14:textId="77777777" w:rsidR="007C0C9A" w:rsidRDefault="007C0C9A" w:rsidP="007C0C9A">
      <w:pPr>
        <w:pStyle w:val="ListParagraph"/>
      </w:pPr>
    </w:p>
    <w:p w14:paraId="39E4F150" w14:textId="77777777" w:rsidR="00B35859" w:rsidRPr="007C0C9A" w:rsidRDefault="007C0C9A" w:rsidP="007C0C9A">
      <w:pPr>
        <w:pStyle w:val="ListParagraph"/>
        <w:numPr>
          <w:ilvl w:val="0"/>
          <w:numId w:val="10"/>
        </w:numPr>
        <w:rPr>
          <w:b/>
          <w:bCs/>
        </w:rPr>
      </w:pPr>
      <w:r w:rsidRPr="007C0C9A">
        <w:rPr>
          <w:b/>
          <w:bCs/>
        </w:rPr>
        <w:t>Local Churches &amp; Ministries – Stark County</w:t>
      </w:r>
    </w:p>
    <w:p w14:paraId="19C62AF6" w14:textId="77777777" w:rsidR="007C0C9A" w:rsidRDefault="007C0C9A" w:rsidP="007C0C9A">
      <w:pPr>
        <w:pStyle w:val="ListParagraph"/>
        <w:numPr>
          <w:ilvl w:val="0"/>
          <w:numId w:val="12"/>
        </w:numPr>
      </w:pPr>
      <w:r>
        <w:t>Numerous churches provide hot meals, pantry services, and food distribution</w:t>
      </w:r>
    </w:p>
    <w:p w14:paraId="0200307D" w14:textId="77777777" w:rsidR="007C0C9A" w:rsidRDefault="007C0C9A" w:rsidP="007C0C9A">
      <w:pPr>
        <w:pStyle w:val="ListParagraph"/>
        <w:numPr>
          <w:ilvl w:val="1"/>
          <w:numId w:val="12"/>
        </w:numPr>
      </w:pPr>
      <w:r>
        <w:t>Examples: Crossroads UMC Fresh Markets, Christ Presbyterian, All Saints Temple, etc.</w:t>
      </w:r>
    </w:p>
    <w:p w14:paraId="1F0A5A03" w14:textId="22506A06" w:rsidR="00B35859" w:rsidRDefault="007C0C9A" w:rsidP="007C0C9A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D26965">
          <w:rPr>
            <w:rStyle w:val="Hyperlink"/>
          </w:rPr>
          <w:t>https://starkheroinepidemic.org/food-pantries-assistance.aspx</w:t>
        </w:r>
      </w:hyperlink>
      <w:r>
        <w:t xml:space="preserve"> </w:t>
      </w:r>
    </w:p>
    <w:sectPr w:rsidR="00B3585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D24386"/>
    <w:multiLevelType w:val="hybridMultilevel"/>
    <w:tmpl w:val="762844C2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701EE"/>
    <w:multiLevelType w:val="hybridMultilevel"/>
    <w:tmpl w:val="861411FA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C522E"/>
    <w:multiLevelType w:val="hybridMultilevel"/>
    <w:tmpl w:val="C78606EE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74E0F"/>
    <w:multiLevelType w:val="hybridMultilevel"/>
    <w:tmpl w:val="C39CB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F5407"/>
    <w:multiLevelType w:val="hybridMultilevel"/>
    <w:tmpl w:val="61AA43A6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48CD1B12"/>
    <w:multiLevelType w:val="hybridMultilevel"/>
    <w:tmpl w:val="68D42EBA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618AC"/>
    <w:multiLevelType w:val="hybridMultilevel"/>
    <w:tmpl w:val="1ED2E5DC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4C576CB5"/>
    <w:multiLevelType w:val="hybridMultilevel"/>
    <w:tmpl w:val="84A05A9A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97B0E06"/>
    <w:multiLevelType w:val="hybridMultilevel"/>
    <w:tmpl w:val="AFBE864A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64A42703"/>
    <w:multiLevelType w:val="hybridMultilevel"/>
    <w:tmpl w:val="3FE23F84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711B7651"/>
    <w:multiLevelType w:val="hybridMultilevel"/>
    <w:tmpl w:val="1B669F8C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7200285C"/>
    <w:multiLevelType w:val="hybridMultilevel"/>
    <w:tmpl w:val="16E22168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C336A"/>
    <w:multiLevelType w:val="hybridMultilevel"/>
    <w:tmpl w:val="BE4AC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382862">
    <w:abstractNumId w:val="8"/>
  </w:num>
  <w:num w:numId="2" w16cid:durableId="290404362">
    <w:abstractNumId w:val="6"/>
  </w:num>
  <w:num w:numId="3" w16cid:durableId="2060471326">
    <w:abstractNumId w:val="5"/>
  </w:num>
  <w:num w:numId="4" w16cid:durableId="649138245">
    <w:abstractNumId w:val="4"/>
  </w:num>
  <w:num w:numId="5" w16cid:durableId="45686895">
    <w:abstractNumId w:val="7"/>
  </w:num>
  <w:num w:numId="6" w16cid:durableId="1636449726">
    <w:abstractNumId w:val="3"/>
  </w:num>
  <w:num w:numId="7" w16cid:durableId="1018506573">
    <w:abstractNumId w:val="2"/>
  </w:num>
  <w:num w:numId="8" w16cid:durableId="1072628565">
    <w:abstractNumId w:val="1"/>
  </w:num>
  <w:num w:numId="9" w16cid:durableId="537930588">
    <w:abstractNumId w:val="0"/>
  </w:num>
  <w:num w:numId="10" w16cid:durableId="111246900">
    <w:abstractNumId w:val="21"/>
  </w:num>
  <w:num w:numId="11" w16cid:durableId="626543845">
    <w:abstractNumId w:val="12"/>
  </w:num>
  <w:num w:numId="12" w16cid:durableId="930743048">
    <w:abstractNumId w:val="19"/>
  </w:num>
  <w:num w:numId="13" w16cid:durableId="1783453645">
    <w:abstractNumId w:val="11"/>
  </w:num>
  <w:num w:numId="14" w16cid:durableId="501898373">
    <w:abstractNumId w:val="18"/>
  </w:num>
  <w:num w:numId="15" w16cid:durableId="430903353">
    <w:abstractNumId w:val="9"/>
  </w:num>
  <w:num w:numId="16" w16cid:durableId="360471112">
    <w:abstractNumId w:val="17"/>
  </w:num>
  <w:num w:numId="17" w16cid:durableId="382100426">
    <w:abstractNumId w:val="10"/>
  </w:num>
  <w:num w:numId="18" w16cid:durableId="1815873049">
    <w:abstractNumId w:val="15"/>
  </w:num>
  <w:num w:numId="19" w16cid:durableId="1003125690">
    <w:abstractNumId w:val="20"/>
  </w:num>
  <w:num w:numId="20" w16cid:durableId="445194246">
    <w:abstractNumId w:val="13"/>
  </w:num>
  <w:num w:numId="21" w16cid:durableId="2053991676">
    <w:abstractNumId w:val="14"/>
  </w:num>
  <w:num w:numId="22" w16cid:durableId="2903326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60A40"/>
    <w:rsid w:val="005F249F"/>
    <w:rsid w:val="007C0C9A"/>
    <w:rsid w:val="00A34BDF"/>
    <w:rsid w:val="00AA1D8D"/>
    <w:rsid w:val="00B35859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75A273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7C0C9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0C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rkhelpcentral.com/food-pantri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akroncantonfoodbank.org/foodbank-food-pantrie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arkhunger.org" TargetMode="External"/><Relationship Id="rId11" Type="http://schemas.openxmlformats.org/officeDocument/2006/relationships/hyperlink" Target="https://starkheroinepidemic.org/food-pantries-assistance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hesummit.life/food-pant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ketownshipfish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1707</Characters>
  <Application>Microsoft Office Word</Application>
  <DocSecurity>0</DocSecurity>
  <Lines>50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2025-10-02T18:14:00Z</cp:lastPrinted>
  <dcterms:created xsi:type="dcterms:W3CDTF">2025-10-02T18:15:00Z</dcterms:created>
  <dcterms:modified xsi:type="dcterms:W3CDTF">2026-01-21T17:37:00Z</dcterms:modified>
  <cp:category/>
</cp:coreProperties>
</file>